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B842E" w14:textId="77777777" w:rsidR="007A78CA" w:rsidRDefault="001E0258">
      <w:pPr>
        <w:pStyle w:val="Pealkiri1"/>
      </w:pPr>
      <w:r>
        <w:t>EKSPERTHINNANG</w:t>
      </w:r>
    </w:p>
    <w:p w14:paraId="61CA9A0C" w14:textId="77777777" w:rsidR="007A78CA" w:rsidRDefault="001E0258">
      <w:r>
        <w:t xml:space="preserve">Uisusuuskade tehniline samaväärsus nõudele „Fischer Carbonlite Skate Plus IFP või sellega </w:t>
      </w:r>
      <w:proofErr w:type="gramStart"/>
      <w:r>
        <w:t>samaväärne“</w:t>
      </w:r>
      <w:proofErr w:type="gramEnd"/>
      <w:r>
        <w:br/>
      </w:r>
      <w:r>
        <w:br/>
      </w:r>
      <w:r>
        <w:t>Käesolev eksperthinnang käsitleb uisusuuskade tehnilist vastavust riigihankes esitatud nõudele ning selgitab, millised suusad on konstruktsiooniliselt ja funktsionaalselt samaväärsed ning miks teised lahendused seda ei ole.</w:t>
      </w:r>
    </w:p>
    <w:p w14:paraId="3484A72F" w14:textId="77777777" w:rsidR="007A78CA" w:rsidRDefault="001E0258">
      <w:pPr>
        <w:pStyle w:val="Pealkiri2"/>
      </w:pPr>
      <w:r>
        <w:t>1. IFP, NIS ja NNN süsteemide selgitus</w:t>
      </w:r>
    </w:p>
    <w:p w14:paraId="600E9455" w14:textId="77777777" w:rsidR="007A78CA" w:rsidRDefault="001E0258">
      <w:r>
        <w:t>IFP (Integrated Fixation Plate / Turnamic) on tehases suusale püsivalt integreeritud kinnitusliides, mis on suusa konstruktsiooni lahutamatu osa. IFP määrab ära, millist tüüpi sidemeid saab kasutada, ning ei ole eemaldatav ega asendatav.</w:t>
      </w:r>
      <w:r>
        <w:br/>
      </w:r>
      <w:r>
        <w:br/>
        <w:t>NIS (Nordic Integrated System) on eraldiseisev plaat, mille geomeetria ja lukustusloogika ei ühildu IFP-siiniga.</w:t>
      </w:r>
      <w:r>
        <w:br/>
      </w:r>
      <w:r>
        <w:br/>
        <w:t>NNN (New Nordic Norm) on sidemestandard, mida kasutatakse kas kruvitava lahendusena või NIS-plaadiga. NNN-sidemed ei ühildu IFP-siiniga ega saa asendada IFP-konstruktsiooni.</w:t>
      </w:r>
    </w:p>
    <w:p w14:paraId="2A5D6E0D" w14:textId="77777777" w:rsidR="007A78CA" w:rsidRDefault="001E0258">
      <w:pPr>
        <w:pStyle w:val="Pealkiri2"/>
      </w:pPr>
      <w:r>
        <w:t>2. Miks teised uisusuusad ei ole samaväärsed</w:t>
      </w:r>
    </w:p>
    <w:p w14:paraId="5D53B526" w14:textId="41353AA6" w:rsidR="007A78CA" w:rsidRDefault="001E0258">
      <w:r>
        <w:t>• puudub tehasest integreeritud IFP-siin;</w:t>
      </w:r>
      <w:r>
        <w:br/>
        <w:t>• sidemed kinnitatakse kruvide või eraldi plaadi abil;</w:t>
      </w:r>
      <w:r>
        <w:br/>
        <w:t>• koormus jaotub punktkoormustena, mitte läbi integreeritud siini;</w:t>
      </w:r>
      <w:r>
        <w:br/>
        <w:t>• konstruktsioon ei vasta profitaseme IFP-süsteemi loogikale;</w:t>
      </w:r>
      <w:r>
        <w:br/>
        <w:t xml:space="preserve">• </w:t>
      </w:r>
      <w:proofErr w:type="spellStart"/>
      <w:r>
        <w:t>samaväärsust</w:t>
      </w:r>
      <w:proofErr w:type="spellEnd"/>
      <w:r>
        <w:t xml:space="preserve"> </w:t>
      </w:r>
      <w:proofErr w:type="spellStart"/>
      <w:r>
        <w:t>ei</w:t>
      </w:r>
      <w:proofErr w:type="spellEnd"/>
      <w:r>
        <w:t xml:space="preserve"> </w:t>
      </w:r>
      <w:proofErr w:type="spellStart"/>
      <w:r>
        <w:t>saa</w:t>
      </w:r>
      <w:proofErr w:type="spellEnd"/>
      <w:r>
        <w:t xml:space="preserve"> </w:t>
      </w:r>
      <w:proofErr w:type="spellStart"/>
      <w:r>
        <w:t>hinnata</w:t>
      </w:r>
      <w:proofErr w:type="spellEnd"/>
      <w:r>
        <w:t xml:space="preserve"> </w:t>
      </w:r>
      <w:proofErr w:type="spellStart"/>
      <w:r>
        <w:t>üksnes</w:t>
      </w:r>
      <w:proofErr w:type="spellEnd"/>
      <w:r w:rsidR="00EC771B">
        <w:t xml:space="preserve"> </w:t>
      </w:r>
      <w:proofErr w:type="spellStart"/>
      <w:r w:rsidR="00EC771B">
        <w:t>materjali</w:t>
      </w:r>
      <w:proofErr w:type="spellEnd"/>
      <w:r w:rsidR="00EC771B">
        <w:t>,</w:t>
      </w:r>
      <w:r>
        <w:t xml:space="preserve"> </w:t>
      </w:r>
      <w:proofErr w:type="spellStart"/>
      <w:r>
        <w:t>kaalu</w:t>
      </w:r>
      <w:proofErr w:type="spellEnd"/>
      <w:r>
        <w:t xml:space="preserve"> </w:t>
      </w:r>
      <w:proofErr w:type="spellStart"/>
      <w:r>
        <w:t>või</w:t>
      </w:r>
      <w:proofErr w:type="spellEnd"/>
      <w:r>
        <w:t xml:space="preserve"> </w:t>
      </w:r>
      <w:proofErr w:type="spellStart"/>
      <w:r>
        <w:t>jäikuse</w:t>
      </w:r>
      <w:proofErr w:type="spellEnd"/>
      <w:r>
        <w:t xml:space="preserve"> alusel.</w:t>
      </w:r>
    </w:p>
    <w:p w14:paraId="6F595722" w14:textId="77777777" w:rsidR="007A78CA" w:rsidRDefault="001E0258">
      <w:pPr>
        <w:pStyle w:val="Pealkiri2"/>
      </w:pPr>
      <w:r>
        <w:t>3. Mudelite võrdlustabel</w:t>
      </w:r>
    </w:p>
    <w:tbl>
      <w:tblPr>
        <w:tblW w:w="0" w:type="auto"/>
        <w:tblLook w:val="04A0" w:firstRow="1" w:lastRow="0" w:firstColumn="1" w:lastColumn="0" w:noHBand="0" w:noVBand="1"/>
      </w:tblPr>
      <w:tblGrid>
        <w:gridCol w:w="2160"/>
        <w:gridCol w:w="2160"/>
        <w:gridCol w:w="2160"/>
        <w:gridCol w:w="2160"/>
      </w:tblGrid>
      <w:tr w:rsidR="007A78CA" w14:paraId="22FC4D25" w14:textId="77777777">
        <w:tc>
          <w:tcPr>
            <w:tcW w:w="2160" w:type="dxa"/>
          </w:tcPr>
          <w:p w14:paraId="51709582" w14:textId="77777777" w:rsidR="007A78CA" w:rsidRDefault="001E0258">
            <w:r>
              <w:t>Tootja</w:t>
            </w:r>
          </w:p>
        </w:tc>
        <w:tc>
          <w:tcPr>
            <w:tcW w:w="2160" w:type="dxa"/>
          </w:tcPr>
          <w:p w14:paraId="67247444" w14:textId="77777777" w:rsidR="007A78CA" w:rsidRDefault="001E0258">
            <w:r>
              <w:t>Mudel</w:t>
            </w:r>
          </w:p>
        </w:tc>
        <w:tc>
          <w:tcPr>
            <w:tcW w:w="2160" w:type="dxa"/>
          </w:tcPr>
          <w:p w14:paraId="7C8D3EF3" w14:textId="77777777" w:rsidR="007A78CA" w:rsidRDefault="001E0258">
            <w:r>
              <w:t>Kinnitussüsteem</w:t>
            </w:r>
          </w:p>
        </w:tc>
        <w:tc>
          <w:tcPr>
            <w:tcW w:w="2160" w:type="dxa"/>
          </w:tcPr>
          <w:p w14:paraId="51B4DFD8" w14:textId="77777777" w:rsidR="007A78CA" w:rsidRDefault="001E0258">
            <w:r>
              <w:t>Vastavus nõudele</w:t>
            </w:r>
          </w:p>
        </w:tc>
      </w:tr>
      <w:tr w:rsidR="007A78CA" w14:paraId="2A3114E0" w14:textId="77777777">
        <w:tc>
          <w:tcPr>
            <w:tcW w:w="2160" w:type="dxa"/>
          </w:tcPr>
          <w:p w14:paraId="44283897" w14:textId="77777777" w:rsidR="007A78CA" w:rsidRDefault="001E0258">
            <w:r>
              <w:t>Fischer</w:t>
            </w:r>
          </w:p>
        </w:tc>
        <w:tc>
          <w:tcPr>
            <w:tcW w:w="2160" w:type="dxa"/>
          </w:tcPr>
          <w:p w14:paraId="560FE2E1" w14:textId="77777777" w:rsidR="007A78CA" w:rsidRDefault="001E0258">
            <w:r>
              <w:t>Carbonlite Skate Plus IFP</w:t>
            </w:r>
          </w:p>
        </w:tc>
        <w:tc>
          <w:tcPr>
            <w:tcW w:w="2160" w:type="dxa"/>
          </w:tcPr>
          <w:p w14:paraId="3A7FAC67" w14:textId="77777777" w:rsidR="007A78CA" w:rsidRDefault="001E0258">
            <w:r>
              <w:t>IFP / Turnamic</w:t>
            </w:r>
          </w:p>
        </w:tc>
        <w:tc>
          <w:tcPr>
            <w:tcW w:w="2160" w:type="dxa"/>
          </w:tcPr>
          <w:p w14:paraId="4F05BD04" w14:textId="77777777" w:rsidR="007A78CA" w:rsidRDefault="001E0258">
            <w:r>
              <w:t>Vastab</w:t>
            </w:r>
          </w:p>
        </w:tc>
      </w:tr>
      <w:tr w:rsidR="007A78CA" w14:paraId="44085AB3" w14:textId="77777777">
        <w:tc>
          <w:tcPr>
            <w:tcW w:w="2160" w:type="dxa"/>
          </w:tcPr>
          <w:p w14:paraId="37FAA7B9" w14:textId="77777777" w:rsidR="007A78CA" w:rsidRDefault="001E0258">
            <w:r>
              <w:t>Fischer</w:t>
            </w:r>
          </w:p>
        </w:tc>
        <w:tc>
          <w:tcPr>
            <w:tcW w:w="2160" w:type="dxa"/>
          </w:tcPr>
          <w:p w14:paraId="26012F96" w14:textId="77777777" w:rsidR="007A78CA" w:rsidRDefault="001E0258">
            <w:r>
              <w:t>Speedmax Skate IFP</w:t>
            </w:r>
          </w:p>
        </w:tc>
        <w:tc>
          <w:tcPr>
            <w:tcW w:w="2160" w:type="dxa"/>
          </w:tcPr>
          <w:p w14:paraId="168B5CFE" w14:textId="77777777" w:rsidR="007A78CA" w:rsidRDefault="001E0258">
            <w:r>
              <w:t>IFP / Turnamic</w:t>
            </w:r>
          </w:p>
        </w:tc>
        <w:tc>
          <w:tcPr>
            <w:tcW w:w="2160" w:type="dxa"/>
          </w:tcPr>
          <w:p w14:paraId="7B7B4B65" w14:textId="4A882131" w:rsidR="007A78CA" w:rsidRDefault="001E0258">
            <w:r>
              <w:t xml:space="preserve">Vastab </w:t>
            </w:r>
          </w:p>
        </w:tc>
      </w:tr>
      <w:tr w:rsidR="007A78CA" w14:paraId="0FF0825D" w14:textId="77777777">
        <w:tc>
          <w:tcPr>
            <w:tcW w:w="2160" w:type="dxa"/>
          </w:tcPr>
          <w:p w14:paraId="0F8C6C5B" w14:textId="77777777" w:rsidR="007A78CA" w:rsidRDefault="001E0258">
            <w:r>
              <w:t>Rossignol</w:t>
            </w:r>
          </w:p>
        </w:tc>
        <w:tc>
          <w:tcPr>
            <w:tcW w:w="2160" w:type="dxa"/>
          </w:tcPr>
          <w:p w14:paraId="1925A50B" w14:textId="77777777" w:rsidR="007A78CA" w:rsidRDefault="001E0258">
            <w:r>
              <w:t>X-Ium World Cup Skate</w:t>
            </w:r>
          </w:p>
        </w:tc>
        <w:tc>
          <w:tcPr>
            <w:tcW w:w="2160" w:type="dxa"/>
          </w:tcPr>
          <w:p w14:paraId="5439637F" w14:textId="77777777" w:rsidR="007A78CA" w:rsidRDefault="001E0258">
            <w:r>
              <w:t>IFP / Turnamic</w:t>
            </w:r>
          </w:p>
        </w:tc>
        <w:tc>
          <w:tcPr>
            <w:tcW w:w="2160" w:type="dxa"/>
          </w:tcPr>
          <w:p w14:paraId="38AAEA6F" w14:textId="77777777" w:rsidR="007A78CA" w:rsidRDefault="001E0258">
            <w:r>
              <w:t>Vastab</w:t>
            </w:r>
          </w:p>
        </w:tc>
      </w:tr>
      <w:tr w:rsidR="007A78CA" w14:paraId="7C923CA5" w14:textId="77777777">
        <w:tc>
          <w:tcPr>
            <w:tcW w:w="2160" w:type="dxa"/>
          </w:tcPr>
          <w:p w14:paraId="18C5DBB1" w14:textId="77777777" w:rsidR="007A78CA" w:rsidRDefault="001E0258">
            <w:r>
              <w:t>Rossignol</w:t>
            </w:r>
          </w:p>
        </w:tc>
        <w:tc>
          <w:tcPr>
            <w:tcW w:w="2160" w:type="dxa"/>
          </w:tcPr>
          <w:p w14:paraId="7989C7B9" w14:textId="77777777" w:rsidR="007A78CA" w:rsidRDefault="001E0258">
            <w:r>
              <w:t>X-Ium Premium Skate</w:t>
            </w:r>
          </w:p>
        </w:tc>
        <w:tc>
          <w:tcPr>
            <w:tcW w:w="2160" w:type="dxa"/>
          </w:tcPr>
          <w:p w14:paraId="35C00DC7" w14:textId="77777777" w:rsidR="007A78CA" w:rsidRDefault="001E0258">
            <w:r>
              <w:t>IFP / Turnamic</w:t>
            </w:r>
          </w:p>
        </w:tc>
        <w:tc>
          <w:tcPr>
            <w:tcW w:w="2160" w:type="dxa"/>
          </w:tcPr>
          <w:p w14:paraId="23DD51A7" w14:textId="77777777" w:rsidR="007A78CA" w:rsidRDefault="001E0258">
            <w:r>
              <w:t>Vastab</w:t>
            </w:r>
          </w:p>
        </w:tc>
      </w:tr>
      <w:tr w:rsidR="007A78CA" w14:paraId="3380B09C" w14:textId="77777777">
        <w:tc>
          <w:tcPr>
            <w:tcW w:w="2160" w:type="dxa"/>
          </w:tcPr>
          <w:p w14:paraId="112D8300" w14:textId="77777777" w:rsidR="007A78CA" w:rsidRDefault="001E0258">
            <w:r>
              <w:t>Madshus</w:t>
            </w:r>
          </w:p>
        </w:tc>
        <w:tc>
          <w:tcPr>
            <w:tcW w:w="2160" w:type="dxa"/>
          </w:tcPr>
          <w:p w14:paraId="1A07509F" w14:textId="77777777" w:rsidR="007A78CA" w:rsidRDefault="001E0258">
            <w:r>
              <w:t>Redline Skate</w:t>
            </w:r>
          </w:p>
        </w:tc>
        <w:tc>
          <w:tcPr>
            <w:tcW w:w="2160" w:type="dxa"/>
          </w:tcPr>
          <w:p w14:paraId="25ACB164" w14:textId="77777777" w:rsidR="007A78CA" w:rsidRDefault="001E0258">
            <w:r>
              <w:t>Kruvitav / NNN</w:t>
            </w:r>
          </w:p>
        </w:tc>
        <w:tc>
          <w:tcPr>
            <w:tcW w:w="2160" w:type="dxa"/>
          </w:tcPr>
          <w:p w14:paraId="6D1E03B2" w14:textId="77777777" w:rsidR="007A78CA" w:rsidRDefault="001E0258">
            <w:r>
              <w:t>Ei vasta</w:t>
            </w:r>
          </w:p>
        </w:tc>
      </w:tr>
      <w:tr w:rsidR="007A78CA" w14:paraId="5571A917" w14:textId="77777777">
        <w:tc>
          <w:tcPr>
            <w:tcW w:w="2160" w:type="dxa"/>
          </w:tcPr>
          <w:p w14:paraId="6B042EB4" w14:textId="77777777" w:rsidR="007A78CA" w:rsidRDefault="001E0258">
            <w:r>
              <w:t>Kästle</w:t>
            </w:r>
          </w:p>
        </w:tc>
        <w:tc>
          <w:tcPr>
            <w:tcW w:w="2160" w:type="dxa"/>
          </w:tcPr>
          <w:p w14:paraId="1A80AE06" w14:textId="77777777" w:rsidR="007A78CA" w:rsidRDefault="001E0258">
            <w:r>
              <w:t>RX10 Skate</w:t>
            </w:r>
          </w:p>
        </w:tc>
        <w:tc>
          <w:tcPr>
            <w:tcW w:w="2160" w:type="dxa"/>
          </w:tcPr>
          <w:p w14:paraId="55A0CEC1" w14:textId="77777777" w:rsidR="007A78CA" w:rsidRDefault="001E0258">
            <w:r>
              <w:t>Kruvitav / NNN</w:t>
            </w:r>
          </w:p>
        </w:tc>
        <w:tc>
          <w:tcPr>
            <w:tcW w:w="2160" w:type="dxa"/>
          </w:tcPr>
          <w:p w14:paraId="1528B342" w14:textId="77777777" w:rsidR="007A78CA" w:rsidRDefault="001E0258">
            <w:r>
              <w:t>Ei vasta</w:t>
            </w:r>
          </w:p>
        </w:tc>
      </w:tr>
      <w:tr w:rsidR="007A78CA" w14:paraId="377FB2DA" w14:textId="77777777">
        <w:tc>
          <w:tcPr>
            <w:tcW w:w="2160" w:type="dxa"/>
          </w:tcPr>
          <w:p w14:paraId="0470C774" w14:textId="77777777" w:rsidR="007A78CA" w:rsidRDefault="001E0258">
            <w:r>
              <w:lastRenderedPageBreak/>
              <w:t>SkiTrab</w:t>
            </w:r>
          </w:p>
        </w:tc>
        <w:tc>
          <w:tcPr>
            <w:tcW w:w="2160" w:type="dxa"/>
          </w:tcPr>
          <w:p w14:paraId="75A0566C" w14:textId="77777777" w:rsidR="007A78CA" w:rsidRDefault="001E0258">
            <w:r>
              <w:t>Carbon Skate (eri mudelid)</w:t>
            </w:r>
          </w:p>
        </w:tc>
        <w:tc>
          <w:tcPr>
            <w:tcW w:w="2160" w:type="dxa"/>
          </w:tcPr>
          <w:p w14:paraId="232070A9" w14:textId="77777777" w:rsidR="007A78CA" w:rsidRDefault="001E0258">
            <w:r>
              <w:t>Kruvitav / NNN</w:t>
            </w:r>
          </w:p>
        </w:tc>
        <w:tc>
          <w:tcPr>
            <w:tcW w:w="2160" w:type="dxa"/>
          </w:tcPr>
          <w:p w14:paraId="2E8ECDF3" w14:textId="77777777" w:rsidR="007A78CA" w:rsidRDefault="001E0258">
            <w:r>
              <w:t>Ei vasta</w:t>
            </w:r>
          </w:p>
        </w:tc>
      </w:tr>
      <w:tr w:rsidR="007A78CA" w14:paraId="772A4398" w14:textId="77777777">
        <w:tc>
          <w:tcPr>
            <w:tcW w:w="2160" w:type="dxa"/>
          </w:tcPr>
          <w:p w14:paraId="38FD2B4A" w14:textId="77777777" w:rsidR="007A78CA" w:rsidRDefault="001E0258">
            <w:r>
              <w:t>Salomon</w:t>
            </w:r>
          </w:p>
        </w:tc>
        <w:tc>
          <w:tcPr>
            <w:tcW w:w="2160" w:type="dxa"/>
          </w:tcPr>
          <w:p w14:paraId="63728468" w14:textId="77777777" w:rsidR="007A78CA" w:rsidRDefault="001E0258">
            <w:r>
              <w:t>S/Lab Carbon Skate</w:t>
            </w:r>
          </w:p>
        </w:tc>
        <w:tc>
          <w:tcPr>
            <w:tcW w:w="2160" w:type="dxa"/>
          </w:tcPr>
          <w:p w14:paraId="3B4E7168" w14:textId="77777777" w:rsidR="007A78CA" w:rsidRDefault="001E0258">
            <w:r>
              <w:t>Kruvitav / Prolink (NNN)</w:t>
            </w:r>
          </w:p>
        </w:tc>
        <w:tc>
          <w:tcPr>
            <w:tcW w:w="2160" w:type="dxa"/>
          </w:tcPr>
          <w:p w14:paraId="4B6184A3" w14:textId="77777777" w:rsidR="007A78CA" w:rsidRDefault="001E0258">
            <w:r>
              <w:t>Ei vasta</w:t>
            </w:r>
          </w:p>
        </w:tc>
      </w:tr>
    </w:tbl>
    <w:p w14:paraId="2B700B04" w14:textId="77777777" w:rsidR="007A78CA" w:rsidRDefault="001E0258">
      <w:pPr>
        <w:pStyle w:val="Pealkiri2"/>
      </w:pPr>
      <w:r>
        <w:t>4. Järeldus</w:t>
      </w:r>
    </w:p>
    <w:p w14:paraId="04636868" w14:textId="77777777" w:rsidR="007A78CA" w:rsidRDefault="001E0258">
      <w:r>
        <w:t xml:space="preserve">Eksperthinnangu kohaselt vastavad hankes esitatud nõudele üksnes uisusuusad, mis on tehasest varustatud IFP-siiniga. Kõik lahendused, mis tuginevad kruvitavatele, NIS- või NNN-sidemetele, ei ole konstruktsiooniliselt ega funktsionaalselt samaväärsed nõudega „Fischer Carbonlite Skate Plus IFP või sellega </w:t>
      </w:r>
      <w:proofErr w:type="gramStart"/>
      <w:r>
        <w:t>samaväärne“</w:t>
      </w:r>
      <w:proofErr w:type="gramEnd"/>
      <w:r>
        <w:t>.</w:t>
      </w:r>
    </w:p>
    <w:p w14:paraId="74A909FC" w14:textId="77777777" w:rsidR="007A78CA" w:rsidRDefault="001E0258">
      <w:r>
        <w:br w:type="page"/>
      </w:r>
    </w:p>
    <w:p w14:paraId="13F10F32" w14:textId="77777777" w:rsidR="007A78CA" w:rsidRDefault="001E0258">
      <w:pPr>
        <w:pStyle w:val="Pealkiri2"/>
      </w:pPr>
      <w:r>
        <w:lastRenderedPageBreak/>
        <w:t>Tasemeline hierarhia IFP-süsteemi sees</w:t>
      </w:r>
    </w:p>
    <w:p w14:paraId="21E0B460" w14:textId="77777777" w:rsidR="007A78CA" w:rsidRDefault="001E0258">
      <w:r>
        <w:t>Kuigi kõik alljärgnevad uisusuusad on tehasest IFP-siiniga ning kuuluvad samasse konstruktsioonilisse süsteemi, esineb nende vahel selge jõudluslik ja sihtkasutuse hierarhia. See hierarhia ei mõjuta konstruktsioonilist vastavust, kuid on oluline tasemelise võrdsuse mõistmiseks.</w:t>
      </w:r>
    </w:p>
    <w:p w14:paraId="44749E17" w14:textId="77777777" w:rsidR="007A78CA" w:rsidRDefault="001E0258">
      <w:pPr>
        <w:pStyle w:val="Pealkiri3"/>
      </w:pPr>
      <w:r>
        <w:t>Fischer (IFP / Turnamic)</w:t>
      </w:r>
    </w:p>
    <w:p w14:paraId="48E1C2AE" w14:textId="77777777" w:rsidR="007A78CA" w:rsidRDefault="001E0258">
      <w:r>
        <w:t>1. Speedmax Skate IFP – eliit- ja World Cup tase; Fischeri kõrgeim uisusuusamudel.</w:t>
      </w:r>
      <w:r>
        <w:br/>
        <w:t>2. Carbonlite Skate Plus IFP – kõrgtasemeline võistlus- ja profimudel; hankes nimetatud võrdlusmudel.</w:t>
      </w:r>
      <w:r>
        <w:br/>
        <w:t>3. Carbonlite Skate IFP – võistlustase; tehniliselt samaväärne konstruktsioon, kuid veidi madalam jõudlusklass.</w:t>
      </w:r>
      <w:r>
        <w:br/>
        <w:t>4. RCS Skate IFP – võistlus- ja treeningkasutus; madalam tase võrreldes Carbonlite Skate Plus IFP-ga, kuid kuulub endiselt IFP-süsteemi.</w:t>
      </w:r>
    </w:p>
    <w:p w14:paraId="17F65D63" w14:textId="77777777" w:rsidR="007A78CA" w:rsidRDefault="001E0258">
      <w:pPr>
        <w:pStyle w:val="Pealkiri3"/>
      </w:pPr>
      <w:r>
        <w:t>Rossignol (Turnamic / IFP)</w:t>
      </w:r>
    </w:p>
    <w:p w14:paraId="61696013" w14:textId="77777777" w:rsidR="007A78CA" w:rsidRDefault="001E0258">
      <w:r>
        <w:t>1. X-Ium World Cup Skate – eliit- ja World Cup tase; samaväärne või kõrgem tase võrreldes Carbonlite Skate Plus IFP-ga.</w:t>
      </w:r>
      <w:r>
        <w:br/>
        <w:t>2. X-Ium Premium Skate – kõrgtasemeline võistlusmudel; samaväärne Carbonlite Skate Plus IFP-ga.</w:t>
      </w:r>
      <w:r>
        <w:br/>
        <w:t>3. X-Ium Skate – võistlustase; madalam tase võrreldes Premium ja World Cup mudelitega, kuid konstruktsiooniliselt sama IFP-süsteemi osa.</w:t>
      </w:r>
    </w:p>
    <w:p w14:paraId="2297B330" w14:textId="0DA3DA77" w:rsidR="007A78CA" w:rsidRDefault="001E0258">
      <w:r>
        <w:t>Tasemeline hierarhia tähendab, et kõik loetletud mudelid ei ole jõudluselt identsed, kuid nad kuuluvad ühte ja samasse tehnilisse ning konstruktsioonilisse klassi (IFP). Samaväärsuse hindamisel riigihanke kontekstis on määrav eelkõige konstruktsiooniline vastavus (IFP-siin)</w:t>
      </w:r>
      <w:r w:rsidR="00925512">
        <w:t>.</w:t>
      </w:r>
    </w:p>
    <w:sectPr w:rsidR="007A78C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num w:numId="1" w16cid:durableId="1431774234">
    <w:abstractNumId w:val="8"/>
  </w:num>
  <w:num w:numId="2" w16cid:durableId="889342972">
    <w:abstractNumId w:val="6"/>
  </w:num>
  <w:num w:numId="3" w16cid:durableId="1290698196">
    <w:abstractNumId w:val="5"/>
  </w:num>
  <w:num w:numId="4" w16cid:durableId="384568969">
    <w:abstractNumId w:val="4"/>
  </w:num>
  <w:num w:numId="5" w16cid:durableId="489448856">
    <w:abstractNumId w:val="7"/>
  </w:num>
  <w:num w:numId="6" w16cid:durableId="1779787920">
    <w:abstractNumId w:val="3"/>
  </w:num>
  <w:num w:numId="7" w16cid:durableId="1142432296">
    <w:abstractNumId w:val="2"/>
  </w:num>
  <w:num w:numId="8" w16cid:durableId="973296337">
    <w:abstractNumId w:val="1"/>
  </w:num>
  <w:num w:numId="9" w16cid:durableId="508953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E0258"/>
    <w:rsid w:val="002746F4"/>
    <w:rsid w:val="0029639D"/>
    <w:rsid w:val="00326F90"/>
    <w:rsid w:val="006D5B8F"/>
    <w:rsid w:val="007463B7"/>
    <w:rsid w:val="007A78CA"/>
    <w:rsid w:val="00925512"/>
    <w:rsid w:val="00AA1D8D"/>
    <w:rsid w:val="00B47730"/>
    <w:rsid w:val="00CB0664"/>
    <w:rsid w:val="00EC771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E9D498"/>
  <w14:defaultImageDpi w14:val="300"/>
  <w15:docId w15:val="{84AD1537-6D8C-411C-8314-0D467543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style>
  <w:style w:type="paragraph" w:styleId="Pealkiri1">
    <w:name w:val="heading 1"/>
    <w:basedOn w:val="Normaallaad"/>
    <w:next w:val="Normaallaad"/>
    <w:link w:val="Pealkiri1Mr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618BF"/>
    <w:pPr>
      <w:tabs>
        <w:tab w:val="center" w:pos="4680"/>
        <w:tab w:val="right" w:pos="9360"/>
      </w:tabs>
      <w:spacing w:after="0" w:line="240" w:lineRule="auto"/>
    </w:pPr>
  </w:style>
  <w:style w:type="character" w:customStyle="1" w:styleId="PisMrk">
    <w:name w:val="Päis Märk"/>
    <w:basedOn w:val="Liguvaikefont"/>
    <w:link w:val="Pis"/>
    <w:uiPriority w:val="99"/>
    <w:rsid w:val="00E618BF"/>
  </w:style>
  <w:style w:type="paragraph" w:styleId="Jalus">
    <w:name w:val="footer"/>
    <w:basedOn w:val="Normaallaad"/>
    <w:link w:val="JalusMrk"/>
    <w:uiPriority w:val="99"/>
    <w:unhideWhenUsed/>
    <w:rsid w:val="00E618BF"/>
    <w:pPr>
      <w:tabs>
        <w:tab w:val="center" w:pos="4680"/>
        <w:tab w:val="right" w:pos="9360"/>
      </w:tabs>
      <w:spacing w:after="0" w:line="240" w:lineRule="auto"/>
    </w:pPr>
  </w:style>
  <w:style w:type="character" w:customStyle="1" w:styleId="JalusMrk">
    <w:name w:val="Jalus Märk"/>
    <w:basedOn w:val="Liguvaikefont"/>
    <w:link w:val="Jalus"/>
    <w:uiPriority w:val="99"/>
    <w:rsid w:val="00E618BF"/>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b/>
      <w:bCs/>
      <w:color w:val="4F81BD" w:themeColor="accent1"/>
    </w:rPr>
  </w:style>
  <w:style w:type="paragraph" w:styleId="Pealkiri">
    <w:name w:val="Title"/>
    <w:basedOn w:val="Normaallaad"/>
    <w:next w:val="Normaallaad"/>
    <w:link w:val="PealkiriMr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apealkiri">
    <w:name w:val="Subtitle"/>
    <w:basedOn w:val="Normaallaad"/>
    <w:next w:val="Normaallaad"/>
    <w:link w:val="AlapealkiriMr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uiPriority w:val="11"/>
    <w:rsid w:val="00FC693F"/>
    <w:rPr>
      <w:rFonts w:asciiTheme="majorHAnsi" w:eastAsiaTheme="majorEastAsia" w:hAnsiTheme="majorHAnsi" w:cstheme="majorBidi"/>
      <w:i/>
      <w:iCs/>
      <w:color w:val="4F81BD" w:themeColor="accent1"/>
      <w:spacing w:val="15"/>
      <w:sz w:val="24"/>
      <w:szCs w:val="24"/>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semiHidden/>
    <w:unhideWhenUsed/>
    <w:qFormat/>
    <w:rsid w:val="00FC693F"/>
    <w:pPr>
      <w:outlineLvl w:val="9"/>
    </w:pPr>
  </w:style>
  <w:style w:type="table" w:styleId="Kontuurtabel">
    <w:name w:val="Table Grid"/>
    <w:basedOn w:val="Normaal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Tarmo Kajandi</cp:lastModifiedBy>
  <cp:revision>2</cp:revision>
  <dcterms:created xsi:type="dcterms:W3CDTF">2026-02-02T09:43:00Z</dcterms:created>
  <dcterms:modified xsi:type="dcterms:W3CDTF">2026-02-02T09:43:00Z</dcterms:modified>
  <cp:category/>
</cp:coreProperties>
</file>